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Modelos de Sessão de Mentoria</w:t>
      </w:r>
    </w:p>
    <w:p>
      <w:r>
        <w:t>Use os modelos abaixo como guia para estruturar seus encontros com mentorados. Adapte conforme o estilo da dupla e o momento da jornada.</w:t>
      </w:r>
    </w:p>
    <w:p>
      <w:pPr>
        <w:pStyle w:val="Heading2"/>
      </w:pPr>
      <w:r>
        <w:t>📘 Sessão Inicial</w:t>
      </w:r>
    </w:p>
    <w:p>
      <w:r>
        <w:t>Objetivo: Estabelecer vínculo, alinhar expectativas e definir objetivos.</w:t>
      </w:r>
    </w:p>
    <w:p>
      <w:r>
        <w:t>- Acolhimento e quebra-gelo (10 min)</w:t>
      </w:r>
    </w:p>
    <w:p>
      <w:r>
        <w:t>- Apresentações e escuta da história do mentorado (15 min)</w:t>
      </w:r>
    </w:p>
    <w:p>
      <w:r>
        <w:t>- Definição de expectativas e objetivos iniciais (15 min)</w:t>
      </w:r>
    </w:p>
    <w:p>
      <w:r>
        <w:t>- Estabelecimento de um contrato de convivência (10 min)</w:t>
      </w:r>
    </w:p>
    <w:p>
      <w:r>
        <w:t>- Alinhamento do próximo encontro (5 min)</w:t>
      </w:r>
    </w:p>
    <w:p>
      <w:pPr>
        <w:pStyle w:val="Heading2"/>
      </w:pPr>
      <w:r>
        <w:t>📗 Sessão Intermediária</w:t>
      </w:r>
    </w:p>
    <w:p>
      <w:r>
        <w:t>Objetivo: Acompanhar avanços, aprofundar reflexões e trabalhar desafios específicos.</w:t>
      </w:r>
    </w:p>
    <w:p>
      <w:r>
        <w:t>- Checagem do combinado anterior (5 min)</w:t>
      </w:r>
    </w:p>
    <w:p>
      <w:r>
        <w:t>- Desenvolvimento do tema central da sessão (20 min)</w:t>
      </w:r>
    </w:p>
    <w:p>
      <w:r>
        <w:t>- Identificação de aprendizados e desafios (10 min)</w:t>
      </w:r>
    </w:p>
    <w:p>
      <w:r>
        <w:t>- Definição de plano de ação ou reflexão (10 min)</w:t>
      </w:r>
    </w:p>
    <w:p>
      <w:r>
        <w:t>- Fechamento com escuta final (5 min)</w:t>
      </w:r>
    </w:p>
    <w:p>
      <w:pPr>
        <w:pStyle w:val="Heading2"/>
      </w:pPr>
      <w:r>
        <w:t>📙 Sessão Final</w:t>
      </w:r>
    </w:p>
    <w:p>
      <w:r>
        <w:t>Objetivo: Encerrar o ciclo com reconhecimento, celebração e projeção futura.</w:t>
      </w:r>
    </w:p>
    <w:p>
      <w:r>
        <w:t>- Revisão da jornada e dos avanços percebidos (10 min)</w:t>
      </w:r>
    </w:p>
    <w:p>
      <w:r>
        <w:t>- Espaço de fala para o mentorado: aprendizados e próximos passos (15 min)</w:t>
      </w:r>
    </w:p>
    <w:p>
      <w:r>
        <w:t>- Devolutiva do mentor: reconhecimento e sugestões (10 min)</w:t>
      </w:r>
    </w:p>
    <w:p>
      <w:r>
        <w:t>- Celebração simbólica e despedida (10 min)</w:t>
      </w:r>
    </w:p>
    <w:p>
      <w:r>
        <w:t>- Avaliação do processo e abertura para futuro contato (5 min)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